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E9EBD" w14:textId="5510FEB4" w:rsidR="0043096F" w:rsidRPr="009270A7" w:rsidRDefault="0043096F" w:rsidP="0043096F">
      <w:pPr>
        <w:spacing w:before="100" w:beforeAutospacing="1" w:after="100" w:afterAutospacing="1"/>
        <w:jc w:val="center"/>
        <w:rPr>
          <w:color w:val="808080" w:themeColor="background1" w:themeShade="80"/>
          <w:sz w:val="28"/>
          <w:szCs w:val="28"/>
        </w:rPr>
      </w:pPr>
      <w:r w:rsidRPr="009270A7">
        <w:rPr>
          <w:color w:val="808080" w:themeColor="background1" w:themeShade="80"/>
          <w:sz w:val="28"/>
          <w:szCs w:val="28"/>
          <w:lang w:val="uk-UA"/>
        </w:rPr>
        <w:t>ЗРАЗОК ТЕКСТУ ЗАЯВИ ДЛЯ ФІЗИЧНОЇ ОСОБИ</w:t>
      </w:r>
    </w:p>
    <w:p w14:paraId="14567FBD" w14:textId="729B9F44" w:rsidR="00B14180" w:rsidRPr="009B0796" w:rsidRDefault="009B0796" w:rsidP="00B14180">
      <w:pPr>
        <w:spacing w:before="100" w:beforeAutospacing="1" w:after="100" w:afterAutospacing="1"/>
        <w:ind w:left="3969"/>
        <w:rPr>
          <w:b/>
          <w:bCs/>
        </w:rPr>
      </w:pPr>
      <w:r w:rsidRPr="009B0796">
        <w:rPr>
          <w:b/>
          <w:bCs/>
          <w:sz w:val="28"/>
          <w:szCs w:val="28"/>
          <w:lang w:val="uk-UA"/>
        </w:rPr>
        <w:t xml:space="preserve">Адміністратору пошти </w:t>
      </w:r>
      <w:r w:rsidRPr="009B0796">
        <w:rPr>
          <w:b/>
          <w:bCs/>
          <w:sz w:val="28"/>
          <w:szCs w:val="28"/>
          <w:lang w:val="en-US"/>
        </w:rPr>
        <w:t>mail</w:t>
      </w:r>
      <w:r w:rsidRPr="009B0796">
        <w:rPr>
          <w:b/>
          <w:bCs/>
          <w:sz w:val="28"/>
          <w:szCs w:val="28"/>
        </w:rPr>
        <w:t>.</w:t>
      </w:r>
      <w:r w:rsidRPr="009B0796">
        <w:rPr>
          <w:b/>
          <w:bCs/>
          <w:sz w:val="28"/>
          <w:szCs w:val="28"/>
          <w:lang w:val="en-US"/>
        </w:rPr>
        <w:t>gov</w:t>
      </w:r>
      <w:r w:rsidRPr="009B0796">
        <w:rPr>
          <w:b/>
          <w:bCs/>
          <w:sz w:val="28"/>
          <w:szCs w:val="28"/>
        </w:rPr>
        <w:t>.</w:t>
      </w:r>
      <w:r w:rsidRPr="009B0796">
        <w:rPr>
          <w:b/>
          <w:bCs/>
          <w:sz w:val="28"/>
          <w:szCs w:val="28"/>
          <w:lang w:val="en-US"/>
        </w:rPr>
        <w:t>ua</w:t>
      </w:r>
    </w:p>
    <w:p w14:paraId="556F405D" w14:textId="344F2BE3" w:rsidR="00B14180" w:rsidRPr="009B0796" w:rsidRDefault="009B0796" w:rsidP="00B14180">
      <w:pPr>
        <w:spacing w:before="100" w:beforeAutospacing="1" w:after="100" w:afterAutospacing="1"/>
        <w:ind w:left="3969"/>
        <w:rPr>
          <w:sz w:val="28"/>
          <w:szCs w:val="28"/>
          <w:lang w:val="uk-UA"/>
        </w:rPr>
      </w:pPr>
      <w:hyperlink r:id="rId4" w:history="1">
        <w:r w:rsidRPr="009B0796">
          <w:rPr>
            <w:rStyle w:val="a3"/>
            <w:sz w:val="28"/>
            <w:szCs w:val="28"/>
          </w:rPr>
          <w:t>mail_admin@ccs.court.gov.ua</w:t>
        </w:r>
      </w:hyperlink>
      <w:r w:rsidRPr="009B0796">
        <w:rPr>
          <w:sz w:val="28"/>
          <w:szCs w:val="28"/>
          <w:lang w:val="uk-UA"/>
        </w:rPr>
        <w:t xml:space="preserve"> </w:t>
      </w:r>
      <w:hyperlink r:id="rId5" w:history="1"/>
    </w:p>
    <w:p w14:paraId="28050D4C" w14:textId="0F75F4C7" w:rsidR="00B14180" w:rsidRPr="00B14180" w:rsidRDefault="00B14180" w:rsidP="00B14180">
      <w:pPr>
        <w:spacing w:before="100" w:beforeAutospacing="1" w:after="100" w:afterAutospacing="1"/>
        <w:ind w:left="3969"/>
        <w:rPr>
          <w:lang w:val="uk-UA"/>
        </w:rPr>
      </w:pPr>
      <w:r w:rsidRPr="00B14180">
        <w:rPr>
          <w:lang w:val="uk-UA"/>
        </w:rPr>
        <w:t>________________________________</w:t>
      </w:r>
      <w:r>
        <w:rPr>
          <w:lang w:val="uk-UA"/>
        </w:rPr>
        <w:t>________</w:t>
      </w:r>
    </w:p>
    <w:p w14:paraId="64DBEA75" w14:textId="4C566275" w:rsidR="00B14180" w:rsidRPr="00B14180" w:rsidRDefault="00B14180" w:rsidP="00B14180">
      <w:pPr>
        <w:spacing w:before="100" w:beforeAutospacing="1" w:after="100" w:afterAutospacing="1"/>
        <w:ind w:left="3969"/>
        <w:rPr>
          <w:lang w:val="uk-UA"/>
        </w:rPr>
      </w:pPr>
      <w:r w:rsidRPr="00B14180">
        <w:rPr>
          <w:lang w:val="uk-UA"/>
        </w:rPr>
        <w:t>________________________________</w:t>
      </w:r>
      <w:r>
        <w:rPr>
          <w:lang w:val="uk-UA"/>
        </w:rPr>
        <w:t>________</w:t>
      </w:r>
    </w:p>
    <w:p w14:paraId="236A2C8C" w14:textId="27795D97" w:rsidR="00B14180" w:rsidRDefault="00B14180" w:rsidP="00B14180">
      <w:pPr>
        <w:spacing w:before="100" w:beforeAutospacing="1" w:after="100" w:afterAutospacing="1"/>
        <w:ind w:left="3969"/>
        <w:rPr>
          <w:lang w:val="uk-UA"/>
        </w:rPr>
      </w:pPr>
      <w:r w:rsidRPr="00B14180">
        <w:rPr>
          <w:lang w:val="uk-UA"/>
        </w:rPr>
        <w:t>________________________________</w:t>
      </w:r>
      <w:r>
        <w:rPr>
          <w:lang w:val="uk-UA"/>
        </w:rPr>
        <w:t>________</w:t>
      </w:r>
    </w:p>
    <w:p w14:paraId="4171CF88" w14:textId="653C658A" w:rsidR="0043096F" w:rsidRPr="00B14180" w:rsidRDefault="0043096F" w:rsidP="00B14180">
      <w:pPr>
        <w:spacing w:before="100" w:beforeAutospacing="1" w:after="100" w:afterAutospacing="1"/>
        <w:ind w:left="3969"/>
        <w:rPr>
          <w:i/>
          <w:iCs/>
        </w:rPr>
      </w:pPr>
      <w:r w:rsidRPr="00B14180">
        <w:rPr>
          <w:i/>
          <w:iCs/>
          <w:lang w:val="uk-UA"/>
        </w:rPr>
        <w:t>(Вказати ПІБ, телефон заявника)</w:t>
      </w:r>
    </w:p>
    <w:p w14:paraId="095D81BE" w14:textId="77777777" w:rsidR="00D85358" w:rsidRDefault="00D85358" w:rsidP="00D85358">
      <w:pPr>
        <w:spacing w:before="100" w:beforeAutospacing="1" w:after="100" w:afterAutospacing="1" w:line="276" w:lineRule="auto"/>
        <w:rPr>
          <w:lang w:val="uk-UA"/>
        </w:rPr>
      </w:pPr>
    </w:p>
    <w:p w14:paraId="3AFE6C5B" w14:textId="54C76633" w:rsidR="0043096F" w:rsidRPr="00B14180" w:rsidRDefault="0043096F" w:rsidP="00D85358">
      <w:pPr>
        <w:spacing w:before="100" w:beforeAutospacing="1" w:after="100" w:afterAutospacing="1" w:line="276" w:lineRule="auto"/>
        <w:ind w:firstLine="567"/>
        <w:jc w:val="both"/>
        <w:rPr>
          <w:sz w:val="28"/>
          <w:szCs w:val="28"/>
          <w:lang w:val="uk-UA"/>
        </w:rPr>
      </w:pPr>
      <w:r w:rsidRPr="00B14180">
        <w:rPr>
          <w:sz w:val="28"/>
          <w:szCs w:val="28"/>
          <w:lang w:val="uk-UA"/>
        </w:rPr>
        <w:t xml:space="preserve">Я, </w:t>
      </w:r>
      <w:r w:rsidRPr="00B14180">
        <w:rPr>
          <w:sz w:val="28"/>
          <w:szCs w:val="28"/>
          <w:u w:val="single"/>
          <w:lang w:val="uk-UA"/>
        </w:rPr>
        <w:t>ПІБ</w:t>
      </w:r>
      <w:r w:rsidRPr="00B14180">
        <w:rPr>
          <w:sz w:val="28"/>
          <w:szCs w:val="28"/>
          <w:lang w:val="uk-UA"/>
        </w:rPr>
        <w:t xml:space="preserve"> (</w:t>
      </w:r>
      <w:r w:rsidRPr="00B14180">
        <w:rPr>
          <w:i/>
          <w:sz w:val="28"/>
          <w:szCs w:val="28"/>
          <w:lang w:val="uk-UA"/>
        </w:rPr>
        <w:t>вказати прізвище, ім’я та по батькові</w:t>
      </w:r>
      <w:r w:rsidRPr="00B14180">
        <w:rPr>
          <w:sz w:val="28"/>
          <w:szCs w:val="28"/>
          <w:lang w:val="uk-UA"/>
        </w:rPr>
        <w:t xml:space="preserve">), </w:t>
      </w:r>
      <w:r w:rsidRPr="00B14180">
        <w:rPr>
          <w:sz w:val="28"/>
          <w:szCs w:val="28"/>
          <w:u w:val="single"/>
          <w:lang w:val="uk-UA"/>
        </w:rPr>
        <w:t>ІПН</w:t>
      </w:r>
      <w:r w:rsidRPr="00B14180">
        <w:rPr>
          <w:sz w:val="28"/>
          <w:szCs w:val="28"/>
          <w:lang w:val="uk-UA"/>
        </w:rPr>
        <w:t xml:space="preserve"> (</w:t>
      </w:r>
      <w:r w:rsidRPr="00B14180">
        <w:rPr>
          <w:i/>
          <w:sz w:val="28"/>
          <w:szCs w:val="28"/>
          <w:lang w:val="uk-UA"/>
        </w:rPr>
        <w:t>вказати ідентифікаційний номер платника</w:t>
      </w:r>
      <w:r w:rsidRPr="00B14180">
        <w:rPr>
          <w:sz w:val="28"/>
          <w:szCs w:val="28"/>
          <w:lang w:val="uk-UA"/>
        </w:rPr>
        <w:t xml:space="preserve"> </w:t>
      </w:r>
      <w:r w:rsidRPr="00B14180">
        <w:rPr>
          <w:i/>
          <w:sz w:val="28"/>
          <w:szCs w:val="28"/>
          <w:lang w:val="uk-UA"/>
        </w:rPr>
        <w:t>податків</w:t>
      </w:r>
      <w:r w:rsidRPr="00B14180">
        <w:rPr>
          <w:sz w:val="28"/>
          <w:szCs w:val="28"/>
          <w:lang w:val="uk-UA"/>
        </w:rPr>
        <w:t xml:space="preserve">), </w:t>
      </w:r>
      <w:r w:rsidRPr="00B14180">
        <w:rPr>
          <w:sz w:val="28"/>
          <w:szCs w:val="28"/>
          <w:u w:val="single"/>
          <w:lang w:val="uk-UA"/>
        </w:rPr>
        <w:t>паспорт</w:t>
      </w:r>
      <w:r w:rsidRPr="00B14180">
        <w:rPr>
          <w:sz w:val="28"/>
          <w:szCs w:val="28"/>
          <w:lang w:val="uk-UA"/>
        </w:rPr>
        <w:t xml:space="preserve"> (</w:t>
      </w:r>
      <w:r w:rsidRPr="00B14180">
        <w:rPr>
          <w:i/>
          <w:sz w:val="28"/>
          <w:szCs w:val="28"/>
          <w:lang w:val="uk-UA"/>
        </w:rPr>
        <w:t>вказати серію і номер паспорту</w:t>
      </w:r>
      <w:r w:rsidRPr="00B14180">
        <w:rPr>
          <w:sz w:val="28"/>
          <w:szCs w:val="28"/>
          <w:lang w:val="uk-UA"/>
        </w:rPr>
        <w:t>) втратив(ла) дані доступу до облікового запису в поштовій системі "mail.gov.ua". Прошу відновити доступ до моєї поштової скриньки. Повідомлення з посиланням для встановлення нового пароля прошу надіслати на мою електронну пошту (</w:t>
      </w:r>
      <w:r w:rsidRPr="00B14180">
        <w:rPr>
          <w:i/>
          <w:sz w:val="28"/>
          <w:szCs w:val="28"/>
          <w:lang w:val="uk-UA"/>
        </w:rPr>
        <w:t>вказати особисту/альтернативну електронну</w:t>
      </w:r>
      <w:r w:rsidRPr="00B14180">
        <w:rPr>
          <w:i/>
          <w:sz w:val="28"/>
          <w:szCs w:val="28"/>
          <w:lang w:val="uk-UA"/>
        </w:rPr>
        <w:softHyphen/>
        <w:t xml:space="preserve"> пошту</w:t>
      </w:r>
      <w:r w:rsidRPr="00B14180">
        <w:rPr>
          <w:sz w:val="28"/>
          <w:szCs w:val="28"/>
          <w:lang w:val="uk-UA"/>
        </w:rPr>
        <w:t>).</w:t>
      </w:r>
    </w:p>
    <w:p w14:paraId="00A891C4" w14:textId="5DECBA82" w:rsidR="00B14180" w:rsidRDefault="00B14180" w:rsidP="00D85358">
      <w:pPr>
        <w:spacing w:before="100" w:beforeAutospacing="1" w:after="100" w:afterAutospacing="1" w:line="276" w:lineRule="auto"/>
        <w:ind w:firstLine="567"/>
        <w:jc w:val="both"/>
        <w:rPr>
          <w:lang w:val="uk-UA"/>
        </w:rPr>
      </w:pPr>
    </w:p>
    <w:p w14:paraId="5DBBF0CE" w14:textId="0E120381" w:rsidR="00B14180" w:rsidRDefault="00B14180" w:rsidP="00D85358">
      <w:pPr>
        <w:spacing w:before="100" w:beforeAutospacing="1" w:after="100" w:afterAutospacing="1" w:line="276" w:lineRule="auto"/>
        <w:ind w:firstLine="567"/>
        <w:jc w:val="both"/>
        <w:rPr>
          <w:lang w:val="uk-UA"/>
        </w:rPr>
      </w:pPr>
    </w:p>
    <w:p w14:paraId="641D1838" w14:textId="77777777" w:rsidR="00B14180" w:rsidRPr="00BF0DD2" w:rsidRDefault="00B14180" w:rsidP="00D85358">
      <w:pPr>
        <w:spacing w:before="100" w:beforeAutospacing="1" w:after="100" w:afterAutospacing="1" w:line="276" w:lineRule="auto"/>
        <w:ind w:firstLine="567"/>
        <w:jc w:val="both"/>
        <w:rPr>
          <w:lang w:val="uk-UA"/>
        </w:rPr>
      </w:pPr>
    </w:p>
    <w:p w14:paraId="4D8FB081" w14:textId="140AF3B5" w:rsidR="0043096F" w:rsidRDefault="0043096F" w:rsidP="00D85358">
      <w:pPr>
        <w:spacing w:line="276" w:lineRule="auto"/>
        <w:rPr>
          <w:lang w:val="uk-UA"/>
        </w:rPr>
      </w:pPr>
      <w:r w:rsidRPr="00BF0DD2">
        <w:rPr>
          <w:lang w:val="uk-UA"/>
        </w:rPr>
        <w:t xml:space="preserve">  Дата                                              </w:t>
      </w:r>
      <w:r w:rsidR="007F2619">
        <w:rPr>
          <w:lang w:val="uk-UA"/>
        </w:rPr>
        <w:tab/>
      </w:r>
      <w:r w:rsidR="007F2619">
        <w:rPr>
          <w:lang w:val="uk-UA"/>
        </w:rPr>
        <w:tab/>
      </w:r>
      <w:r w:rsidR="007F2619">
        <w:rPr>
          <w:lang w:val="uk-UA"/>
        </w:rPr>
        <w:tab/>
      </w:r>
      <w:r w:rsidR="007F2619">
        <w:rPr>
          <w:lang w:val="uk-UA"/>
        </w:rPr>
        <w:tab/>
      </w:r>
      <w:r w:rsidR="007F2619">
        <w:rPr>
          <w:lang w:val="uk-UA"/>
        </w:rPr>
        <w:tab/>
      </w:r>
      <w:r w:rsidRPr="00BF0DD2">
        <w:rPr>
          <w:lang w:val="uk-UA"/>
        </w:rPr>
        <w:t xml:space="preserve">      </w:t>
      </w:r>
      <w:r w:rsidR="0053518F">
        <w:rPr>
          <w:lang w:val="uk-UA"/>
        </w:rPr>
        <w:t>ПРІЗВИЩЕ Ім’я</w:t>
      </w:r>
    </w:p>
    <w:p w14:paraId="41F528A6" w14:textId="77777777" w:rsidR="008719F6" w:rsidRDefault="008719F6"/>
    <w:sectPr w:rsidR="00871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44"/>
    <w:rsid w:val="00242F44"/>
    <w:rsid w:val="0043096F"/>
    <w:rsid w:val="0053518F"/>
    <w:rsid w:val="007F2619"/>
    <w:rsid w:val="0081229A"/>
    <w:rsid w:val="008719F6"/>
    <w:rsid w:val="009270A7"/>
    <w:rsid w:val="009B0796"/>
    <w:rsid w:val="00B14180"/>
    <w:rsid w:val="00CC5635"/>
    <w:rsid w:val="00D8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BD44"/>
  <w15:chartTrackingRefBased/>
  <w15:docId w15:val="{004A2DC0-231F-4803-B59E-E971CE06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418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14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box@ics.gov.ua" TargetMode="External"/><Relationship Id="rId4" Type="http://schemas.openxmlformats.org/officeDocument/2006/relationships/hyperlink" Target="mailto:mail_admin@ccs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Александра Царёва</cp:lastModifiedBy>
  <cp:revision>10</cp:revision>
  <cp:lastPrinted>2024-08-23T08:28:00Z</cp:lastPrinted>
  <dcterms:created xsi:type="dcterms:W3CDTF">2022-01-25T20:53:00Z</dcterms:created>
  <dcterms:modified xsi:type="dcterms:W3CDTF">2024-12-18T06:15:00Z</dcterms:modified>
</cp:coreProperties>
</file>